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7C3B9708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DC0519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.202</w:t>
      </w:r>
      <w:r w:rsidR="00C01CB3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8314A5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FB68A8" w:rsidRPr="00FB68A8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FB68A8">
        <w:rPr>
          <w:rFonts w:eastAsia="Calibri"/>
          <w:b/>
          <w:bCs/>
          <w:i/>
          <w:iCs/>
          <w:lang w:eastAsia="en-US"/>
        </w:rPr>
        <w:t xml:space="preserve">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FB68A8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FB68A8">
        <w:rPr>
          <w:rFonts w:eastAsia="Calibri"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56DC00B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DC0519">
        <w:rPr>
          <w:sz w:val="24"/>
          <w:szCs w:val="24"/>
        </w:rPr>
        <w:t>,</w:t>
      </w:r>
      <w:r>
        <w:rPr>
          <w:sz w:val="24"/>
          <w:szCs w:val="24"/>
        </w:rPr>
        <w:t xml:space="preserve"> 7) </w:t>
      </w:r>
      <w:r w:rsidR="00DC0519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2F3A1076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DC0519">
        <w:rPr>
          <w:i/>
          <w:sz w:val="24"/>
          <w:szCs w:val="24"/>
        </w:rPr>
        <w:t xml:space="preserve">,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DC0519">
        <w:rPr>
          <w:i/>
          <w:sz w:val="24"/>
          <w:szCs w:val="24"/>
        </w:rPr>
        <w:t xml:space="preserve">i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2"/>
      <w:headerReference w:type="default" r:id="rId13"/>
      <w:footerReference w:type="default" r:id="rId14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D20D" w14:textId="77777777" w:rsidR="0010185F" w:rsidRDefault="0010185F" w:rsidP="00AC3E6B">
      <w:r>
        <w:separator/>
      </w:r>
    </w:p>
  </w:endnote>
  <w:endnote w:type="continuationSeparator" w:id="0">
    <w:p w14:paraId="12B0CEF7" w14:textId="77777777" w:rsidR="0010185F" w:rsidRDefault="0010185F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9469" w14:textId="77777777" w:rsidR="0010185F" w:rsidRDefault="0010185F" w:rsidP="00AC3E6B">
      <w:r>
        <w:separator/>
      </w:r>
    </w:p>
  </w:footnote>
  <w:footnote w:type="continuationSeparator" w:id="0">
    <w:p w14:paraId="60006EC3" w14:textId="77777777" w:rsidR="0010185F" w:rsidRDefault="0010185F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2C71635E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DC0519">
      <w:rPr>
        <w:b/>
        <w:sz w:val="22"/>
      </w:rPr>
      <w:t>15</w:t>
    </w:r>
    <w:r w:rsidR="002C276E">
      <w:rPr>
        <w:b/>
        <w:sz w:val="22"/>
      </w:rPr>
      <w:t>.202</w:t>
    </w:r>
    <w:r w:rsidR="00C01CB3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5717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2019-08-11T18:16:00Z</cp:lastPrinted>
  <dcterms:created xsi:type="dcterms:W3CDTF">2014-10-09T16:51:00Z</dcterms:created>
  <dcterms:modified xsi:type="dcterms:W3CDTF">2023-10-30T18:08:00Z</dcterms:modified>
</cp:coreProperties>
</file>